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272A5" w14:textId="77777777" w:rsidR="004F5922" w:rsidRPr="00831CC2" w:rsidRDefault="004F5922" w:rsidP="00831CC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831CC2">
        <w:rPr>
          <w:rFonts w:ascii="Verdana" w:hAnsi="Verdana"/>
          <w:color w:val="000000"/>
          <w:sz w:val="32"/>
          <w:lang w:val="ru-RU"/>
        </w:rPr>
        <w:t>За 20 минут до старта</w:t>
      </w:r>
    </w:p>
    <w:p w14:paraId="0DC512B0" w14:textId="5AAF0FAB" w:rsidR="004F5922" w:rsidRPr="00831CC2" w:rsidRDefault="002B0B60" w:rsidP="00831CC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31CC2">
        <w:rPr>
          <w:rFonts w:ascii="Verdana" w:hAnsi="Verdana"/>
          <w:color w:val="000000"/>
          <w:sz w:val="24"/>
          <w:lang w:val="ru-RU"/>
        </w:rPr>
        <w:t>Валентина Николаевна Журавлёва</w:t>
      </w:r>
    </w:p>
    <w:p w14:paraId="08F900BF" w14:textId="77777777" w:rsidR="002B0B60" w:rsidRPr="00831CC2" w:rsidRDefault="002B0B60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6AAF65" w14:textId="5A434B86" w:rsidR="004F592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831CC2">
        <w:rPr>
          <w:rFonts w:ascii="Verdana" w:hAnsi="Verdana"/>
          <w:noProof/>
          <w:color w:val="000000"/>
          <w:sz w:val="20"/>
        </w:rPr>
        <w:drawing>
          <wp:inline distT="0" distB="0" distL="0" distR="0" wp14:anchorId="1CE43D5A" wp14:editId="4E5A9346">
            <wp:extent cx="4572000" cy="35896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54B90" w14:textId="77777777" w:rsidR="009C09C7" w:rsidRPr="00831CC2" w:rsidRDefault="009C09C7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A5F6B27" w14:textId="77777777" w:rsidR="002B0B60" w:rsidRPr="00831CC2" w:rsidRDefault="002B0B60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F9458AF" w14:textId="539E48E5" w:rsidR="004F5922" w:rsidRPr="00831CC2" w:rsidRDefault="004F5922" w:rsidP="009C09C7">
      <w:pPr>
        <w:suppressAutoHyphens/>
        <w:spacing w:after="60" w:line="240" w:lineRule="auto"/>
        <w:ind w:left="3402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«Они знают только свой бизнес. Ничего другого у них нет за душой, Интересы общества, человечества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для них книга за семью печатями».</w:t>
      </w:r>
    </w:p>
    <w:p w14:paraId="791B24F7" w14:textId="77777777" w:rsidR="004F5922" w:rsidRPr="00831CC2" w:rsidRDefault="004F5922" w:rsidP="009C09C7">
      <w:pPr>
        <w:suppressAutoHyphens/>
        <w:spacing w:after="0" w:line="240" w:lineRule="auto"/>
        <w:ind w:left="3402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i/>
          <w:iCs/>
          <w:color w:val="000000"/>
          <w:sz w:val="20"/>
          <w:lang w:val="ru-RU"/>
        </w:rPr>
        <w:t>Джек Лондон, Железная пята.</w:t>
      </w:r>
    </w:p>
    <w:p w14:paraId="2165FE2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0D42A0F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Что? Вы говорите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рассказать? Нет, не могу. Это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служебная тайна. А если вас интересует история Джона Олдена, чемпиона Олдена, возьмите газеты. Вот. Пожалуйста: «Джон Олден, человек-рыба»... «Джон Олден, человек с жабрами...» С жабрами!.. Вы говорите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ложь? Конечно, ложь. Но в сыскном бюро «Чемберс и Барримор» секретов не разглашают. Надежнейшая фирма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запомните это! Основана в 1872 году. Лучшие отзывы. Безупречное обслуживание. Полная тайна. Адрес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Четырнадцатое авеню, 23.</w:t>
      </w:r>
    </w:p>
    <w:p w14:paraId="465E6002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А история Джона Олдена... Бросьте газету- это вранье, бессовестное вранье. Я вам кое-что расскажу. Но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никому ни слова. Надеюсь, вы понимаете?</w:t>
      </w:r>
    </w:p>
    <w:p w14:paraId="2D960F6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Это было в прошлую пятницу. Паршивый день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пятница. Никогда не начинайте дел в пятницу. Но меня вызвали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я не мог отказаться. Меня вызвал сам Барримор, вы понимаете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сам Барримор, он у нас всем заправляет.</w:t>
      </w:r>
    </w:p>
    <w:p w14:paraId="70D9EB16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Что? Вы не знаете Барримора? Морда бульдога на туловище буйвола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вот это и есть Барримор. Он весит двести девяносто фунтов. И ни капли жира, только мускулы.</w:t>
      </w:r>
    </w:p>
    <w:p w14:paraId="731C90D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Когда я учился в Корнелле, на медицинском факультете, нам вдалбливали, что у каждого человека размер сердца соответствует размеру кулака. Вранье! Учебники врут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вам говорю я, лучший детектив частного сыскного бюро «Чемберс и Барримор», Четырнадцатое авеню, 23. Судя по кулакам, у Барримора такое огромное сердце, что его хватило бы на пятерых. Но учебники врут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 Барримора вообще нет сердца. Он не волнуется, не радуется, не грустит. Он делает доллары. Но как делает! Гениально!</w:t>
      </w:r>
    </w:p>
    <w:p w14:paraId="29EC9C6F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клиент. Вы входите в кабинет Барримора. И видите: на стене развешаны карты, полуприкрытые занавесками. Один только взгляд на стены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 xml:space="preserve">— и вы сразу начинаете ощущать атмосферу таинственности. Барримору это стоит шесть долларов </w:t>
      </w:r>
      <w:r w:rsidRPr="00831CC2">
        <w:rPr>
          <w:rFonts w:ascii="Verdana" w:hAnsi="Verdana"/>
          <w:color w:val="000000"/>
          <w:sz w:val="20"/>
          <w:lang w:val="ru-RU"/>
        </w:rPr>
        <w:lastRenderedPageBreak/>
        <w:t>сорок центов: пять долларов занавески, доллар сорок центов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карты Нью-Йорка, они продаются в любом магазине. А клиенту эта атмосфера таинственности обойдется в сотни долларов...</w:t>
      </w:r>
    </w:p>
    <w:p w14:paraId="753A279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Но это еще пустяки. Рядом с Барримором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панель. Барримор слушает клиента и поглядывает, как на панели вспыхивают цветные лампочки (это дьявольски действует на клиентов). И вдруг Барримор вскакивает, впивается взглядом в красную лампочку, хватает микрофон и рычит что-нибудь в таком духе: «Стреляйте, черт побери, закон на нашей стороне!..» И тут же с любезной улыбкой, бархатным голосом говорит клиенту: «Продолжайте, пожалуйста». Лампочки, микрофон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все блеф, подделка. Но клиент проникается почтением к Барримору. Трепетным почтением!</w:t>
      </w:r>
    </w:p>
    <w:p w14:paraId="530CA5F7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Потом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последний аккорд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 дверь без стука вваливается Роджерс. На голове у него окровавленная повязка, одна рука на перевязи, в другой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кольт тридцать шестого калибра. Роджерс тихо говорит: «Задание выполнено, шеф!» Он когда-то служил в театре, этот Роджерс: у него здорово получается. Клиент смотрит, затаив дыхание. А Барримор, великий Барримор выходит из-за стола, медленно идет к Роджерсу и тоже очень тихо, очень торжественно говорит: «Вы молодец, агент номер сто три. Вы свято выполнили свой долг. Идите».</w:t>
      </w:r>
    </w:p>
    <w:p w14:paraId="2747C8E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Представляете, что после этого происходит с кошельком клиента? Вот что такое Барримор!</w:t>
      </w:r>
    </w:p>
    <w:p w14:paraId="07F2128B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Итак, в пятницу (это паршивый день) меня вызвали к Барримору. Стук в дверь, рев: «Войдите»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я вхожу в кабинет. У Барримора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клиент, тощий, как египетская мумия, шикарно одетый, с бриллиантовым перстнем. Я останавливаюсь в дверях. Барримор говорит клиенту: «Знакомьтесь, мистер Хэзлит, это наш выдающийся сотрудник, доктор медицины Уильям Эзертон».</w:t>
      </w:r>
    </w:p>
    <w:p w14:paraId="6CBE17D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Разумеется, это наглая ложь. Меня выгнали с медицинского факультета за неуплату очередного взноса, и я такой же доктор медицины, как вы индийский факир. Но раз Барримор сказал: «Доктор»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значит, я доктор.</w:t>
      </w:r>
    </w:p>
    <w:p w14:paraId="53A4850A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Эта мумия Хэзлит привстает, протягивает мне свою высушенную лапку и скрипит: «Очень рад, доктор». Так скрипит несмазанная дверь. Я улыбаюсь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 достоинством, черт побери, раз я доктор!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усаживаюсь в кресло.</w:t>
      </w:r>
    </w:p>
    <w:p w14:paraId="6990C1D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«Вы, конечно, знаете Джона Олдена, док?»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спрашивает Барримор. «Еще бы»,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отвечаю я, хотя понятия не имею об этом Олдене. «Но мы все-таки попросим мистера Хэзлита снова объяснить дело. Для системы. Вы не возражаете, док?» Я не возражаю.</w:t>
      </w:r>
    </w:p>
    <w:p w14:paraId="71698D47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Хэзлит объясняет. Его голос скрипит, скрипит... Противный голос. А маленькие бесцветные глаза бегают по кабинету, и, когда они останавливаются на мне, у меня такое ощущение, словно прикоснулась лягушка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холодная, скользкая...</w:t>
      </w:r>
    </w:p>
    <w:p w14:paraId="795DC8C3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Мистер Хэзлит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импрессарио Джима Фелпса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экс-чемпиона мира по нырянию. Мистеру Хэзлиту грозят колоссальные убытки: появился новый ныряльщик, некий Джон Олден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да будет он трижды проклят!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побил все рекорды Фелпса. Этот Олден может торчать под водой сколько угодно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здесь какая-то тайна.</w:t>
      </w:r>
    </w:p>
    <w:p w14:paraId="1DEBD74E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—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У Олдена импрессарио Бартлет,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скрипит мистер Хэзлит.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старый бандит, я его хорошо знаю. Они применяют доппинг. Без доппинга Олден не продержится под водой и минуты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 совсем посредственный ныряльщик. Новичок. Нужно узнать, какой доппинг они применяют. Я готов заплатить...</w:t>
      </w:r>
    </w:p>
    <w:p w14:paraId="7BAF858D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Тут Барримор вскакивает, хватает микрофон и рычит: «Продолжайте преследование! Во имя всего святого, продолжайте преследование!» И оборачивается ко мне: «Как вы думаете, док, не пора ли стрелять?» Я отвечаю совершенно серьезно: «Пора, мистер Барримор, ведь закон на нашей стороне». Барримор рявкает в микрофон: «Стреляйте! Закон на нашей стороне!»...</w:t>
      </w:r>
    </w:p>
    <w:p w14:paraId="17A3779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Вся эта интермедия заняла полминуты, но теперь мистер Хэзлит был действительно готов. У него тряслись лапки, но он безропотно подписал авансовый чек на три тысячи.</w:t>
      </w:r>
    </w:p>
    <w:p w14:paraId="752FE858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 говорите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Барримор жулик? Нет. Просто он делает свой бизнес. Эти штучки с клиентами не мешают ему честно выполнять порученное дело. Если Барримор получил деньги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 из кожи вылезет, но сделает все точно и в срок.</w:t>
      </w:r>
    </w:p>
    <w:p w14:paraId="49F167E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 xml:space="preserve">Так было и в тот раз. Вы, наверное, ожидаете услышать о переодеваниях, погонях, перестрелках... Ерунда! Никаких погонь, никаких переодеваний, никаких </w:t>
      </w:r>
      <w:r w:rsidRPr="00831CC2">
        <w:rPr>
          <w:rFonts w:ascii="Verdana" w:hAnsi="Verdana"/>
          <w:color w:val="000000"/>
          <w:sz w:val="20"/>
          <w:lang w:val="ru-RU"/>
        </w:rPr>
        <w:lastRenderedPageBreak/>
        <w:t>перестрелок. Так мог кустарничать Шерлок Холмс. Запомните, здесь у нас сыскное дело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развитая промышленность. Размах, расчет, точность! И никакой романтики. Она не нужна. Есть ключ, который открывает все тайны,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деньги.</w:t>
      </w:r>
    </w:p>
    <w:p w14:paraId="4D2C3DDF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Да, так было и в тот раз. За два дня мы собрали уйму сведений о Джоне Олдене. У Барримора всюду есть свои люди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разносчики газет, репортеры, официанты, полицейские, шоферы такси, продавцы, чиновники...</w:t>
      </w:r>
    </w:p>
    <w:p w14:paraId="354E60E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вот что мы узнали. Олден учился в технологическом институте, играл в студенческой футбольной команде и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заметьте!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никогда раньше не участвовал в соревнованиях по плаванию. Потом его выставили из института (черт побери, мне это знакомо!). Он приехал в наш город устраиваться на работу. Здесь его и нашел импрессарио Бартлет. И тут происходит чудо. Никому неизвестный парень устанавливает мировой рекорд по дальности ныряния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82 метра. На три метра дальше Фелпса, непобедимого Фелпса! Через месяц Олден бьет собственный рекорд, результат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86 метров. Потом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88 метров... Затем новый рекорд: Олден просидел под водой семь с половиной минут. Сенсация! Сенсация!</w:t>
      </w:r>
    </w:p>
    <w:p w14:paraId="1AE7CC3E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Да, сенсация... А вы знаете, что это такое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сенсация? Бартлет загребал тысячи, десятки тысяч. А Олден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 них был контракт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триста долларов в месяц. И с каждого рекорда еще сто долларов. Представляете?</w:t>
      </w:r>
    </w:p>
    <w:p w14:paraId="49932FF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Нет, вы ничего не представляете. Но я медик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пусть недоучившийся медик,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я вам объясню.</w:t>
      </w:r>
    </w:p>
    <w:p w14:paraId="2EA37DC8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Человек может не дышать минуту, две минуты. Француз Пуликен просидел под водой шесть минут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умер, когда его вытащили. Это адское дело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соревнования на длительность пребывания под водой. Вы не дышите, но ваше сердце гонит кровь, гонит, гонит, и она отдает кислород и насыщается углекислотой. Концентрация углекислоты увеличивается, дыхательный центр в мозгу бьет тревогу, командует вам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дышите, дышите! Но вы терпите, вы корчитесь в судорогах, вы до крови кусаете губы, но терпите. Терпите. Повешенный погибает почти мгновенно, а ваша казнь растягивается до бесконечности. Одно движение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вы можете вдохнуть чистый воздух. Но вы терпите, чтобы побить рекорд. В глазах плывут красные круги, бешено стучит кровь в висках, удушье сжимает горло и давит, давит... А вы должны угадать мгновение: несколько секунд раньше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вы не побьете рекорд, несколько секунд позже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из воды вытащат безжизненный труп...</w:t>
      </w:r>
    </w:p>
    <w:p w14:paraId="511D28D6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Вот что такое соревнования на длительность ныряния. А на дальность... ну, это то же самое, только вдобавок вы еще должны плыть.</w:t>
      </w:r>
    </w:p>
    <w:p w14:paraId="66B48902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за это Бартлет платил Олдену по сто долларов. Теперь вы понимаете?</w:t>
      </w:r>
    </w:p>
    <w:p w14:paraId="36F907D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Говорят, в некоторых странах такие соревнования запрещены. Я бы поставил памятник человеку, издавшему такой закон. Но у нас, как известно, свобода. У нас свободный предприниматель может устраивать какие угодно соревнования. И кто мог запретить Бартлету выжимать деньги из этого парня?</w:t>
      </w:r>
    </w:p>
    <w:p w14:paraId="0AAD9A98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Так вот, слушайте. Ныряльщики прибегают ко всяким уловкам. Есть уловки дозволенные и недозволенные. В воздухе около двадцати одного процента кислорода, остальное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азот. А в легких кислорода всего семнадцать процентов. Наши легкие похожи на плохо проветриваемую комнату, с каждым вдохом мы обновляем только одну девятую легочного воздуха. Отсюда и берется эта разница в четыре процента. Четыре процента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чертовски много для ныряльщика. Поэтому перед стартом ныряльщик проделывает серию глубоких вдохов и выдохов, вентилирует легкие. Это называется гипервентиляцией. Правила соревнований разрешают гипервентиляцию. Это, так сказать, дозволенная уловка. Но кое-кто додумался заменять гипервентиляцию оксивентиляцией. «Окси»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значит «кислород». Оксивентиляция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вдыхание чистого кислорода. Берется кислородная подушка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человек глубоко вдыхает и выдыхает кислород. Легкие наполняются стопроцентным кислородом. В результате наступает состояние, при котором человеку не хочется дышать, дыхательный центр как бы выключается. Медики называют такое состояние «апноэ». Иногда «апноэ» продолжается десять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пятнадцать минут, представляете, что это может дать ныряльщику?..</w:t>
      </w:r>
    </w:p>
    <w:p w14:paraId="41107F8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Так вот, оксивентиляция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уловка недозволенная. Правила соревнований требуют, чтобы ныряльщик за пятнадцать минут до старта был на месте. Никаких отлучек!</w:t>
      </w:r>
    </w:p>
    <w:p w14:paraId="30F839E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lastRenderedPageBreak/>
        <w:t>Этот парень, Олден, не прибегал к оксивентиляции. За четверть часа до старта он стоял у всех на виду, разговаривал, смеялся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нет, тут не было никакой оксивентиляции. В эти пятнадцать минут до старта к нему не мог бы придраться даже самый придирчивый судья! Но пятью минутами раньше он удалялся в свою раздевалку с тренером и доктором Фрадье. И никого из посторонних туда не пускали. Бартлет говорил репортерам: «Нельзя. Последний инструктаж и осмотр». Это длилось всего пять минут. И так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перед каждым соревнованием.</w:t>
      </w:r>
    </w:p>
    <w:p w14:paraId="3DD1213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Изучая материал, собранный агентами Барримора, я сразу отметил это обстоятельство. Бартлет старался каждый шаг Олдена использовать для рекламы, и только эти пять минут он скрывал от репортеров, от зрителей, от всех.</w:t>
      </w:r>
    </w:p>
    <w:p w14:paraId="1AF30DF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еще одно обстоятельство. Доктор Фрадье всегда приходил на соревнования с небольшим чемоданчиком из крокодиловой кожи. При бассейнах есть медицинские пункты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зачем, казалось бы, доктору приходить с чемоданчиком? И зачем импрессарио Бартлет платит доктору по четыреста долларов в месяц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больше, чем Олдену?</w:t>
      </w:r>
    </w:p>
    <w:p w14:paraId="796BD3A2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 общем, я доложил Барримору о своих выводах. «Слушайте, Эзертон,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сказал мне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Завтра соревнования. Наш клиент требует, чтобы тайна была раскрыта сегодня. Даю вам два часа. Он так и сказал: «Два часа».</w:t>
      </w:r>
    </w:p>
    <w:p w14:paraId="38A2E75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Что можно сделать за два часа? Пять лет я работаю в бюро «Чемберс и Барримор», я провел шестьдесят четыре дела, сам Барримор считает меня лучшим детективом... Но два часа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немыслимо! Есть предел человеческим возможностям. Так я и заявил Барримору.</w:t>
      </w:r>
    </w:p>
    <w:p w14:paraId="5C90AC78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Он молча смотрел на меня своими маленькими глазками. Клянусь вам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было страшно! Они ничего не выражали, эти глазки. Такой взгляд бывает у бульдога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вы не знаете, собирается ли он вцепиться мертвой хваткой или вообще не замечает вас.</w:t>
      </w:r>
    </w:p>
    <w:p w14:paraId="3535719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Барримор долго молчал. Потом он откинулся на спинку кресла, и я понял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гроза миновала. «Вы болван, Эзертон,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сказал мне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Вы ничему не научились за пять лет. Но я вам покажу, как надо работать. Идемте».</w:t>
      </w:r>
    </w:p>
    <w:p w14:paraId="5E53098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Через минуту машина Барримора мчала нас к доктору Фрадье. «Посмотрите, Эзертон, который час»,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сказал Барримор. Я посмотрел: было без четверти одиннадцать. «Через полчаса все будет кончено!». Я промолчал. Впервые за пять лет я не поверил Барримору. Я знал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 способен на все. Но на этот раз я ему не поверил.</w:t>
      </w:r>
    </w:p>
    <w:p w14:paraId="32A0E31F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Доктора Фрадье мы застали в кабинете, это были приемные часы. Нас встретила горничная и провела к доктору. Мы прошли пустую, очень скромно, я бы сказал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бедно обставленную приемную, и Барримор открыл дверь в кабинет. Доктор Фрадье шел нам навстречу.</w:t>
      </w:r>
    </w:p>
    <w:p w14:paraId="6135F1C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Едва взглянув на него, я подумал: «Да, на этот раз Барримор получит отпор». У доктора было розовое, очень доброе, очень усталое лицо. Такими бывают доктора в детских сказках. Таким я когда-то мечтал стать.</w:t>
      </w:r>
    </w:p>
    <w:p w14:paraId="6D885C9E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«Слушайте, док,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сразу же сказал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 нас к вам дело. Выгодное дело. Посмотрите-ка эту бумажку». И он протянул ему листок с собранными мною сведениями.</w:t>
      </w:r>
    </w:p>
    <w:p w14:paraId="2355FBA2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 знаете, за пять лет работы я многое видел. Такое видел, что не приведи господь вспомнить на старости лет... Но лицо доктора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этого нельзя забыть. Оно стало серым, глаза налились кровью, рот судорожно, как в припадке астмы, глотал воздух.</w:t>
      </w:r>
    </w:p>
    <w:p w14:paraId="34A32E6C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«Слушайте, док,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бархатным голосом продолжал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 вас куча долгов, у вас нет пациентов. Ваши родители разорены, и гроши, которые вам платит Бартлет, это капля в море». Доктор положил листок на стол. Я видел- рука доктора дрожала. «Что вам надо?»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прохрипел он. «Только одну небольшую услугу,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ласково сказал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Расскажите нам, что применяет Олден. И за это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четыре тысячи долларов. Тут же».</w:t>
      </w:r>
    </w:p>
    <w:p w14:paraId="7338C46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тогда доктор Фрадье указал нам на дверь. Он был бледен, этот доктор, у него дрожали руки, прерывался голос. Но он указал нам на дверь. Я торжествовал!</w:t>
      </w:r>
    </w:p>
    <w:p w14:paraId="63D3246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 xml:space="preserve">Но Барримор только рассмеялся. Рассмеялся, бесцеремонно придвинул стул, сел и выложил на стол пачку долларов. Новеньких, сверкающих радужными красками </w:t>
      </w:r>
      <w:r w:rsidRPr="00831CC2">
        <w:rPr>
          <w:rFonts w:ascii="Verdana" w:hAnsi="Verdana"/>
          <w:color w:val="000000"/>
          <w:sz w:val="20"/>
          <w:lang w:val="ru-RU"/>
        </w:rPr>
        <w:lastRenderedPageBreak/>
        <w:t>долларов. «Здесь пять тысяч, док»,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сказал он. «Вон!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закричал доктор.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Убирайтесь вон!»</w:t>
      </w:r>
    </w:p>
    <w:p w14:paraId="3627F81B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Барримор покачал головой: «Будьте деловым человеком, док»,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достал еще одну пачку. «Теперь здесь семь тысяч,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 говорил своим страшным бархатным голосом.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Семь тысяч, доктор Фрадье. Это ваши долги, это долги вашего отца, это реклама, без которой пациентов никогда не будет».</w:t>
      </w:r>
    </w:p>
    <w:p w14:paraId="3665ED3D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Фрадье старался не смотреть на деньги. Я видел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 боится взглянуть на стол. И я понял: Барримор победил.</w:t>
      </w:r>
    </w:p>
    <w:p w14:paraId="7F4B174C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Доктор отбежал к окну, повернулся к нам спиной. А Барримор ласково говорил: «Я ценю ваши чувства, уважаемый док. И вот вам доказательство. Я добавляю еще одну тысячу.</w:t>
      </w:r>
    </w:p>
    <w:p w14:paraId="7EC9AC27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Он шелестел новенькими банкнотами, и от этого шелеста Фрадье дрожал, как в лихорадке. Вы знаете, что такое шелест новеньких долларов? Если в аду есть музыка, она на девяносто процентов состоит из этого дьявольского шелеста. Он совсем тихий, еле слышный, но он заглушает все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голос совести, и голос разума, и голос долга... Есть что-то змеиное в этом шелесте.</w:t>
      </w:r>
    </w:p>
    <w:p w14:paraId="19DE4397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Барримор шелестел долларами, и плечи доктора опускались, спина сгибалась, словно этот проклятый шелест был непосильной ношей. И тогда Барримор спокойно сказал: «Соглашайтесь, доктор. Я добавляю еще пять тысяч».</w:t>
      </w:r>
    </w:p>
    <w:p w14:paraId="7ED3AF39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Фрадье обернулся. Его трудно было узнать. За эти минуты он постарел на двадцать лет, на целую вечность. «Хорошо,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сказал он каким-то мертвым голосом.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Я согласен».</w:t>
      </w:r>
    </w:p>
    <w:p w14:paraId="19F626D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«Превосходно, док!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рявкнул Барримор.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Выкладывайте начистоту. И не вздумайте что-нибудь скрыть. Мой спутник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медик».</w:t>
      </w:r>
    </w:p>
    <w:p w14:paraId="133C5614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Фрадье говорил, как во сне. Мне кажется, что он еще не совсем осознал, что произошло. И эти банкноты на столе... Он не мог не смотреть на них...</w:t>
      </w:r>
    </w:p>
    <w:p w14:paraId="0CBF068D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Но все было просто, так просто, что я понял с первых же слов. Остальное касалось деталей.</w:t>
      </w:r>
    </w:p>
    <w:p w14:paraId="176AF510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 не медик, поэтому я объясню вам в общих чертах. Когда человек болен туберкулезом и легкие поражены, возникает чувство удушья. Чем можно помочь? В наших клиниках применяют кислородные подушки. Но за границей нашли другой, лучший способ. Больному делают переливание крови. Кровь при этом берут не обычную, а с добавлением перекиси водорода. Понимаете, что получается? Перекись содержит много кислорода. В организме этот кислород постепенно выделяется. И пока идет процесс выделения, кровь в избытке насыщена кислородом.</w:t>
      </w:r>
    </w:p>
    <w:p w14:paraId="7D48363C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Фрадье знал о работах зарубежных ученых. И когда однажды импрессарио Бартлет спросил его, нет ли какого-нибудь доппинга для ныряльщиков, Фрадье сказал: «Есть». Бартлет дал деньги на опыты, нужно было подобрать такой замедлитель, чтобы перекись начинала выделять кислород не сразу, а минут через двадцать после введения в организм. Потом Бартлет разыскал Олдена... И это все.</w:t>
      </w:r>
    </w:p>
    <w:p w14:paraId="56558A5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Мы ушли, а доктор Фрадье, ссутулившись, сидел за столом. Перед ним лежали банкноты, радужные, новенькие банкноты...</w:t>
      </w:r>
    </w:p>
    <w:p w14:paraId="2AA81C45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«Ну, Эзертон, посмотрите на часы»,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 xml:space="preserve">— сказал мне Барримор. Я посмотрел: прошло всего </w:t>
      </w:r>
      <w:r w:rsidRPr="00831CC2">
        <w:rPr>
          <w:rFonts w:ascii="Verdana" w:hAnsi="Verdana"/>
          <w:color w:val="000000"/>
          <w:sz w:val="20"/>
        </w:rPr>
        <w:t>I</w:t>
      </w:r>
      <w:r w:rsidRPr="00831CC2">
        <w:rPr>
          <w:rFonts w:ascii="Verdana" w:hAnsi="Verdana"/>
          <w:color w:val="000000"/>
          <w:sz w:val="20"/>
          <w:lang w:val="ru-RU"/>
        </w:rPr>
        <w:t xml:space="preserve"> семнадцать минут. Семнадцать минут, пачка долларов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человек совершил предательство!</w:t>
      </w:r>
    </w:p>
    <w:p w14:paraId="0E514A8D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 бюро нас ожидал Хэзлит. Мы заперлись в кабинете Барримора, и я все изложил Хэзлиту. Он долго смотрел на меня своим липким взглядом. Потом спросил: «Скажите, доктор, а если увеличить концентрацию этой... перекиси водорода?» Я объяснил, что это очень опасно. Выделившийся кислород, если его будет много, вспенит кровь, закупорит кровеносные сосуды. Наступит паралич. Концентрация перекиси не должна превышать определенного предела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об атом сказал Фрадье. «Та-ак,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протянул Хэзлит и скользнул по мне своим лягушечьим взглядом.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Та-ак. Значит, паралич... У меня больше вопросов нет». Барримор посмотрел на него, засопел, кашлянул и сказал мне: «Ну, на сегодня вы свободны, Эзертон. Вы хорошо поработали. Можете получить у кассира двести долларов. Идите».</w:t>
      </w:r>
    </w:p>
    <w:p w14:paraId="5FA5C1A3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Двести долларов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тоже блеф, широкий жест перед клиентом. У нас все знают: названную Барримором цифру нужно уменьшить в десять раз. Я получил двадцать долларов. А Хэзлит просидел у Барримора еще четыре часа. Я это точно знаю. И еще я знаю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они посылали машину за доктором Фрадье.</w:t>
      </w:r>
    </w:p>
    <w:p w14:paraId="75026FD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lastRenderedPageBreak/>
        <w:t>Ну, а на следующий день были соревнования. Я не мог не пойти в бассейн Феникс-парка. И я пошел.</w:t>
      </w:r>
    </w:p>
    <w:p w14:paraId="79888A73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 читали в газетах отчеты об этих соревнованиях. Поверьте, на этот раз газетчики не врали. Они просто не понимали, что произошло. Но я догадывался с самого начала. Расчет Барримора и Хэзлита был прост. Все ставили на Олдена пять против одного, десять против одного... Никто не сомневался, что Олден побьет Фелпса. Ведь Олден был чемпион, абсолютный чемпион!</w:t>
      </w:r>
    </w:p>
    <w:p w14:paraId="063462C7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Я пришел за час до начала и видел, как люди Барримора заключили пари. Это был грабеж среди белого дня. В публике только я один знал, что на этот раз Фелпс тоже получит изрядную дозу доппинга. Все ставили на Олдена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агенты Барримора быстро делали свое дело.</w:t>
      </w:r>
    </w:p>
    <w:p w14:paraId="22BE2FA8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Да, спортивный мир давно не видел такой колоссальной аферы. Барримор ничем не рисковал. Победа Фелпса была обеспечена, и эта победа приносила Барримору, по самым скромным подсчетам, тысяч полтораста.</w:t>
      </w:r>
    </w:p>
    <w:p w14:paraId="7536FED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Олдена и Фелпса осаждали репортеры. Трое других ныряльщиков стояли в стороне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они никого не интересовали...</w:t>
      </w:r>
    </w:p>
    <w:p w14:paraId="59DAA05E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 знаете, был момент, когда я позавидовал этим ребятам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Олдену, Фелпсу, другим ныряльщикам. Молодость, сила, здоровье, красота человеческого тела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разве не это главное в спорте? Я много лет не бывал на соревнованиях, может быть, поэтому я на мгновение забыл о Барриморе, о Хэзлите, о всей закулисной грязи. Яркие огни, нарядная публика, грохот оркестра, молодые ребята, весело болтающие с репортерами... Да, на какое-то мгновение я невольно поддался внешнему очарованию.</w:t>
      </w:r>
    </w:p>
    <w:p w14:paraId="33472D83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Но ровно за двадцать минут до старта Олден и Фелпс ушли. Ушли со своими тренерами и врачами. Публика одобрительно свистела... Но я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то знал, в чем дело! У меня было такое чувство, словно погас свет. Я ничего не видел и ничего не слышал. Меня охватило какое-то оцепенение. Казалось, что именно мне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вот в этот миг!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вводят перекись водорода, и я чувствовал, как бешено стучит сердце, как лихорадочная дрожь охватывает тело...</w:t>
      </w:r>
    </w:p>
    <w:p w14:paraId="4CA9BBA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Да, я пять лет прослужил у Барримора и не думал, что нервы могут так сдать.</w:t>
      </w:r>
    </w:p>
    <w:p w14:paraId="268FDC7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Через несколько минут Олден и Фелпс снова появились. Зрители встретили их восторженным ревом. А я видел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радость, молодость, сила уже не светятся в глазах ныряльщиков. Они шли какой-то скованной походкой, рассеянно улыбались. Впечатление было такое, как будто они прислушивались к тому, что происходило внутри них.</w:t>
      </w:r>
    </w:p>
    <w:p w14:paraId="7808A36E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Бесконечно долго тянулось время. Прошла целая вечность, пока раздалась команда: «Приготовиться!» И сразу наступила тишина. Судья поднял пистолет. Черт возьми, я волновался так, как будто не знал, чем все это кончится!.. Впрочем, я действительно не знал всего. Клянусь вам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всего я не знал!</w:t>
      </w:r>
    </w:p>
    <w:p w14:paraId="7E729EA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Выстрел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и ныряльщики бросились в воду. Олден сразу же отстал. Он плыл хуже других. Но при соревнованиях на дальность ныряния это не имеет значения, здесь дело не в скорости. А Фелпс шел великолепно. Он плыл стилем «торпеда» руки вытянуты, ноги работают, как при кроле. Он словно ввинчивался в воду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размеренно, ритмично и в то же время стремительно.</w:t>
      </w:r>
    </w:p>
    <w:p w14:paraId="0E3C877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Олден плыл брассом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спокойными, неторопливыми движениями,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как человек, которому незачем спешить. Это действовало на публику.</w:t>
      </w:r>
    </w:p>
    <w:p w14:paraId="4324C4C1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На третьей двадцатипятиметровке трое ныряльщиков выскочили из воды. Они не проплыли семидесяти метров. Зрители не обратили на это внимания: фаворитом был Олден, из-за него они пришли сюда. Они ставили на Олдена, а старая поговорка не зря гласит: «Сердца зрителей там, где их кошельки».</w:t>
      </w:r>
    </w:p>
    <w:p w14:paraId="749CFD9F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Но когда Фелпс первым прошел семьдесят пять метров, в бассейне наступила тишина. Это было совершенно невероятно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тишина во время соревнований. Все сидели молча, и никто ничего не понимал. Фелпс, который раньше не мог соперничать с Олденом, сейчас прошел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первым!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семьдесят пять метров. Его сильное тело ввинчивалось в воду, и он плыл, плыл, плыл...</w:t>
      </w:r>
    </w:p>
    <w:p w14:paraId="45BAB0FA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И вот тогда я увидел, что с Олденом плохо. Его дорожка была крайней, а я сидел во втором ряду и все видел. Олден еще плыл, но движения его стали резкими, угловатыми, судорожными... В наступившей тишине чей-то хриплый голос крикнул: «Олден, нажми!»</w:t>
      </w:r>
    </w:p>
    <w:p w14:paraId="2624362C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lastRenderedPageBreak/>
        <w:t>В этой тишине я вдруг явственно услышал скрипящий голос Хэзлита: «Скажите, доктор, а если увеличить концентрацию этой... перекиси водорода?»</w:t>
      </w:r>
    </w:p>
    <w:p w14:paraId="563EF72C" w14:textId="77777777" w:rsidR="004F5922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Ну, вот и весь рассказ. Вы знаете из газет, что произошло дальше. Фелпс проплыл девяносто два метра и установил новый рекорд. А Олден на семьдесят пятом метре пошел на дно. В газетах пишут: «Смерть от асфиксий»</w:t>
      </w:r>
      <w:r w:rsidRPr="00831CC2">
        <w:rPr>
          <w:rFonts w:ascii="Verdana" w:hAnsi="Verdana"/>
          <w:color w:val="000000"/>
          <w:sz w:val="20"/>
        </w:rPr>
        <w:t> </w:t>
      </w:r>
      <w:r w:rsidRPr="00831CC2">
        <w:rPr>
          <w:rFonts w:ascii="Verdana" w:hAnsi="Verdana"/>
          <w:color w:val="000000"/>
          <w:sz w:val="20"/>
          <w:lang w:val="ru-RU"/>
        </w:rPr>
        <w:t>— это значит смерть от удушья. Да, так написано в газетах.</w:t>
      </w:r>
    </w:p>
    <w:p w14:paraId="252E7BC8" w14:textId="489D2DDF" w:rsidR="0066029D" w:rsidRPr="00831CC2" w:rsidRDefault="004F5922" w:rsidP="00831CC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31CC2">
        <w:rPr>
          <w:rFonts w:ascii="Verdana" w:hAnsi="Verdana"/>
          <w:color w:val="000000"/>
          <w:sz w:val="20"/>
          <w:lang w:val="ru-RU"/>
        </w:rPr>
        <w:t>Но стоит мне закрыть глаза, и я вижу холодный взгляд импрессарио Хэзлита и слышу его страшный, скрипящий голос: «Скажите, доктор, а если увеличить концентрацию этой... перекиси водорода?».</w:t>
      </w:r>
    </w:p>
    <w:sectPr w:rsidR="0066029D" w:rsidRPr="00831CC2" w:rsidSect="00831C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330C2" w14:textId="77777777" w:rsidR="00187219" w:rsidRDefault="00187219" w:rsidP="00831CC2">
      <w:pPr>
        <w:spacing w:after="0" w:line="240" w:lineRule="auto"/>
      </w:pPr>
      <w:r>
        <w:separator/>
      </w:r>
    </w:p>
  </w:endnote>
  <w:endnote w:type="continuationSeparator" w:id="0">
    <w:p w14:paraId="245A9945" w14:textId="77777777" w:rsidR="00187219" w:rsidRDefault="00187219" w:rsidP="0083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6A86" w14:textId="77777777" w:rsidR="00831CC2" w:rsidRDefault="00831CC2" w:rsidP="007036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C123EB" w14:textId="77777777" w:rsidR="00831CC2" w:rsidRDefault="00831CC2" w:rsidP="00831C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978D" w14:textId="3B393A8D" w:rsidR="00831CC2" w:rsidRPr="009C09C7" w:rsidRDefault="00831CC2" w:rsidP="00831CC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C09C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31CC2">
      <w:rPr>
        <w:rStyle w:val="PageNumber"/>
        <w:rFonts w:ascii="Arial" w:hAnsi="Arial" w:cs="Arial"/>
        <w:color w:val="999999"/>
        <w:sz w:val="20"/>
      </w:rPr>
      <w:t>http</w:t>
    </w:r>
    <w:r w:rsidRPr="009C09C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31CC2">
      <w:rPr>
        <w:rStyle w:val="PageNumber"/>
        <w:rFonts w:ascii="Arial" w:hAnsi="Arial" w:cs="Arial"/>
        <w:color w:val="999999"/>
        <w:sz w:val="20"/>
      </w:rPr>
      <w:t>artefact</w:t>
    </w:r>
    <w:r w:rsidRPr="009C09C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31CC2">
      <w:rPr>
        <w:rStyle w:val="PageNumber"/>
        <w:rFonts w:ascii="Arial" w:hAnsi="Arial" w:cs="Arial"/>
        <w:color w:val="999999"/>
        <w:sz w:val="20"/>
      </w:rPr>
      <w:t>lib</w:t>
    </w:r>
    <w:r w:rsidRPr="009C09C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31CC2">
      <w:rPr>
        <w:rStyle w:val="PageNumber"/>
        <w:rFonts w:ascii="Arial" w:hAnsi="Arial" w:cs="Arial"/>
        <w:color w:val="999999"/>
        <w:sz w:val="20"/>
      </w:rPr>
      <w:t>ru</w:t>
    </w:r>
    <w:r w:rsidRPr="009C09C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D940" w14:textId="77777777" w:rsidR="00831CC2" w:rsidRDefault="00831C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D27A" w14:textId="77777777" w:rsidR="00187219" w:rsidRDefault="00187219" w:rsidP="00831CC2">
      <w:pPr>
        <w:spacing w:after="0" w:line="240" w:lineRule="auto"/>
      </w:pPr>
      <w:r>
        <w:separator/>
      </w:r>
    </w:p>
  </w:footnote>
  <w:footnote w:type="continuationSeparator" w:id="0">
    <w:p w14:paraId="5461B134" w14:textId="77777777" w:rsidR="00187219" w:rsidRDefault="00187219" w:rsidP="0083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049D" w14:textId="77777777" w:rsidR="00831CC2" w:rsidRDefault="00831C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25B2" w14:textId="62A6A50D" w:rsidR="00831CC2" w:rsidRPr="009C09C7" w:rsidRDefault="00831CC2" w:rsidP="00831CC2">
    <w:pPr>
      <w:pStyle w:val="Header"/>
      <w:rPr>
        <w:rFonts w:ascii="Arial" w:hAnsi="Arial" w:cs="Arial"/>
        <w:color w:val="999999"/>
        <w:sz w:val="20"/>
        <w:lang w:val="ru-RU"/>
      </w:rPr>
    </w:pPr>
    <w:r w:rsidRPr="009C09C7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31CC2">
      <w:rPr>
        <w:rFonts w:ascii="Arial" w:hAnsi="Arial" w:cs="Arial"/>
        <w:color w:val="999999"/>
        <w:sz w:val="20"/>
      </w:rPr>
      <w:t>http</w:t>
    </w:r>
    <w:r w:rsidRPr="009C09C7">
      <w:rPr>
        <w:rFonts w:ascii="Arial" w:hAnsi="Arial" w:cs="Arial"/>
        <w:color w:val="999999"/>
        <w:sz w:val="20"/>
        <w:lang w:val="ru-RU"/>
      </w:rPr>
      <w:t>://</w:t>
    </w:r>
    <w:r w:rsidRPr="00831CC2">
      <w:rPr>
        <w:rFonts w:ascii="Arial" w:hAnsi="Arial" w:cs="Arial"/>
        <w:color w:val="999999"/>
        <w:sz w:val="20"/>
      </w:rPr>
      <w:t>artefact</w:t>
    </w:r>
    <w:r w:rsidRPr="009C09C7">
      <w:rPr>
        <w:rFonts w:ascii="Arial" w:hAnsi="Arial" w:cs="Arial"/>
        <w:color w:val="999999"/>
        <w:sz w:val="20"/>
        <w:lang w:val="ru-RU"/>
      </w:rPr>
      <w:t>.</w:t>
    </w:r>
    <w:r w:rsidRPr="00831CC2">
      <w:rPr>
        <w:rFonts w:ascii="Arial" w:hAnsi="Arial" w:cs="Arial"/>
        <w:color w:val="999999"/>
        <w:sz w:val="20"/>
      </w:rPr>
      <w:t>lib</w:t>
    </w:r>
    <w:r w:rsidRPr="009C09C7">
      <w:rPr>
        <w:rFonts w:ascii="Arial" w:hAnsi="Arial" w:cs="Arial"/>
        <w:color w:val="999999"/>
        <w:sz w:val="20"/>
        <w:lang w:val="ru-RU"/>
      </w:rPr>
      <w:t>.</w:t>
    </w:r>
    <w:r w:rsidRPr="00831CC2">
      <w:rPr>
        <w:rFonts w:ascii="Arial" w:hAnsi="Arial" w:cs="Arial"/>
        <w:color w:val="999999"/>
        <w:sz w:val="20"/>
      </w:rPr>
      <w:t>ru</w:t>
    </w:r>
    <w:r w:rsidRPr="009C09C7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AD01" w14:textId="77777777" w:rsidR="00831CC2" w:rsidRDefault="00831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7219"/>
    <w:rsid w:val="0029639D"/>
    <w:rsid w:val="002B0B60"/>
    <w:rsid w:val="00326F90"/>
    <w:rsid w:val="004F5922"/>
    <w:rsid w:val="0066029D"/>
    <w:rsid w:val="00831CC2"/>
    <w:rsid w:val="009C09C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FA926E"/>
  <w14:defaultImageDpi w14:val="300"/>
  <w15:docId w15:val="{F99AF08F-2485-4550-9887-2B983505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3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3352</Words>
  <Characters>19112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 минут до старта</dc:title>
  <dc:subject/>
  <dc:creator>Валентина Николаевна Журавлёва</dc:creator>
  <cp:keywords/>
  <dc:description/>
  <cp:lastModifiedBy>Andrey Piskunov</cp:lastModifiedBy>
  <cp:revision>7</cp:revision>
  <dcterms:created xsi:type="dcterms:W3CDTF">2013-12-23T23:15:00Z</dcterms:created>
  <dcterms:modified xsi:type="dcterms:W3CDTF">2025-07-14T22:43:00Z</dcterms:modified>
  <cp:category/>
</cp:coreProperties>
</file>